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Visuelle Einstufung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VB-1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Estrich </w:t>
            </w:r>
          </w:p>
          <w:p>
            <w:pPr>
              <w:spacing w:before="0" w:after="0"/>
            </w:pPr>
            <w:r>
              <w:t>DG </w:t>
            </w:r>
          </w:p>
          <w:p>
            <w:pPr>
              <w:spacing w:before="0" w:after="0"/>
            </w:pPr>
            <w:r>
              <w:t>Unterdach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</w:t>
            </w:r>
          </w:p>
          <w:p>
            <w:pPr>
              <w:spacing w:before="0" w:after="0"/>
            </w:pPr>
            <w:r>
              <w:t>Faserzement</w:t>
            </w:r>
          </w:p>
          <w:p>
            <w:pPr>
              <w:spacing w:before="0" w:after="0"/>
            </w:pPr>
            <w:r>
              <w:t>Unterdach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64899125" name="0dd14be0-bb0b-11f0-ba21-591e44535d46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9191343" name="0dd14be0-bb0b-11f0-ba21-591e44535d46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067624129" name="11149000-bb0b-11f0-ba21-591e44535d46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287073253" name="11149000-bb0b-11f0-ba21-591e44535d46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VB-2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Wohnzimmer </w:t>
            </w:r>
          </w:p>
          <w:p>
            <w:pPr>
              <w:spacing w:before="0" w:after="0"/>
            </w:pPr>
            <w:r>
              <w:t>4. OG </w:t>
            </w:r>
          </w:p>
          <w:p>
            <w:pPr>
              <w:spacing w:before="0" w:after="0"/>
            </w:pPr>
            <w:r>
              <w:t>Cheminée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VM-5</w:t>
            </w:r>
          </w:p>
          <w:p>
            <w:pPr>
              <w:spacing w:before="0" w:after="0"/>
            </w:pPr>
            <w:r>
              <w:t>Asbestschnüre </w:t>
            </w:r>
          </w:p>
          <w:p>
            <w:pPr>
              <w:spacing w:before="0" w:after="0"/>
            </w:pPr>
            <w:r>
              <w:t>Cheminée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035831950" name="e49b9040-bb0b-11f0-ba21-591e44535d46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88550957" name="e49b9040-bb0b-11f0-ba21-591e44535d46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396721963" name="e832e7d0-bb0b-11f0-ba21-591e44535d46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118828279" name="e832e7d0-bb0b-11f0-ba21-591e44535d46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VB-3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Gang </w:t>
            </w:r>
          </w:p>
          <w:p>
            <w:pPr>
              <w:spacing w:before="0" w:after="0"/>
            </w:pPr>
            <w:r>
              <w:t>UG </w:t>
            </w:r>
          </w:p>
          <w:p>
            <w:pPr>
              <w:spacing w:before="0" w:after="0"/>
            </w:pPr>
            <w:r>
              <w:t>Elektrotableau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VM-14</w:t>
            </w:r>
          </w:p>
          <w:p>
            <w:pPr>
              <w:spacing w:before="0" w:after="0"/>
            </w:pPr>
            <w:r>
              <w:t>LAP</w:t>
            </w:r>
          </w:p>
          <w:p>
            <w:pPr>
              <w:spacing w:before="0" w:after="0"/>
            </w:pPr>
            <w:r>
              <w:t>Elektrotableau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247040126" name="d8617870-bb11-11f0-ba21-591e44535d46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88413563" name="d8617870-bb11-11f0-ba21-591e44535d46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750809193" name="dd018d70-bb11-11f0-ba21-591e44535d46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53800627" name="dd018d70-bb11-11f0-ba21-591e44535d46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VB-4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Gesamtes Haus </w:t>
            </w:r>
          </w:p>
          <w:p>
            <w:pPr>
              <w:spacing w:before="0" w:after="0"/>
            </w:pPr>
            <w:r>
              <w:t>UG- DG </w:t>
            </w:r>
          </w:p>
          <w:p>
            <w:pPr>
              <w:spacing w:before="0" w:after="0"/>
            </w:pPr>
            <w:r>
              <w:t>Fallrohr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VM-15</w:t>
            </w:r>
          </w:p>
          <w:p>
            <w:pPr>
              <w:spacing w:before="0" w:after="0"/>
            </w:pPr>
            <w:r>
              <w:t>Faserzement</w:t>
            </w:r>
          </w:p>
          <w:p>
            <w:pPr>
              <w:spacing w:before="0" w:after="0"/>
            </w:pPr>
            <w:r>
              <w:t>Fallrohr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2088642910" name="55c78570-bb12-11f0-ba21-591e44535d46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84850253" name="55c78570-bb12-11f0-ba21-591e44535d46.jp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812091472" name="5a47dd70-bb12-11f0-ba21-591e44535d46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000304391" name="5a47dd70-bb12-11f0-ba21-591e44535d46.jp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</w:tbl>
    <w:sectPr>
      <w:headerReference w:type="default" r:id="rId3"/>
      <w:footerReference w:type="default" r:id="rId12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MFH. Seidenstrasse 7, 5200 Brugg</w:t>
          </w:r>
        </w:p>
        <w:p>
          <w:pPr>
            <w:spacing w:before="0" w:after="0"/>
          </w:pPr>
          <w:r>
            <w:t>549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visuellen Befunde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media/document_image_rId8.jpeg" Type="http://schemas.openxmlformats.org/officeDocument/2006/relationships/image" Id="rId8"/>
    <Relationship Target="media/document_image_rId9.jpeg" Type="http://schemas.openxmlformats.org/officeDocument/2006/relationships/image" Id="rId9"/>
    <Relationship Target="media/document_image_rId10.jpeg" Type="http://schemas.openxmlformats.org/officeDocument/2006/relationships/image" Id="rId10"/>
    <Relationship Target="media/document_image_rId11.jpeg" Type="http://schemas.openxmlformats.org/officeDocument/2006/relationships/image" Id="rId11"/>
    <Relationship Target="footer.xml" Type="http://schemas.openxmlformats.org/officeDocument/2006/relationships/footer" Id="rId12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